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lastRenderedPageBreak/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lastRenderedPageBreak/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lastRenderedPageBreak/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lastRenderedPageBreak/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211"/>
        <w:gridCol w:w="1541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Light </w:t>
            </w:r>
            <w:r>
              <w:rPr>
                <w:lang w:val="en-US"/>
              </w:rPr>
              <w:lastRenderedPageBreak/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1D52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4B77B5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7B5"/>
  </w:style>
  <w:style w:type="paragraph" w:styleId="Heading1">
    <w:name w:val="heading 1"/>
    <w:basedOn w:val="Normal"/>
    <w:next w:val="Normal"/>
    <w:uiPriority w:val="9"/>
    <w:qFormat/>
    <w:rsid w:val="00EF7B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5BC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uiPriority w:val="20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72410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724101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uiPriority w:val="22"/>
    <w:qFormat/>
    <w:rsid w:val="00EF7B96"/>
    <w:rPr>
      <w:b/>
      <w:bCs/>
    </w:rPr>
  </w:style>
  <w:style w:type="paragraph" w:styleId="Subtitle">
    <w:name w:val="Subtitle"/>
    <w:basedOn w:val="Normal"/>
    <w:uiPriority w:val="11"/>
    <w:qFormat/>
    <w:rsid w:val="00EF7B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uiPriority w:val="10"/>
    <w:qFormat/>
    <w:rsid w:val="00EF7B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pPr>
      <w:spacing w:after="0" w:line="240" w:lineRule="auto"/>
    </w:p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
	<Relationship Id="rId3" Type="http://schemas.openxmlformats.org/officeDocument/2006/relationships/styles" Target="styles.xml"/>
	<Relationship Id="rId1" Type="http://schemas.openxmlformats.org/officeDocument/2006/relationships/theme" Target="theme/theme1.xml"/>
	<Relationship Id="rId2" Type="http://schemas.openxmlformats.org/officeDocument/2006/relationships/numbering" Target="numbering.xml"/>
	<Relationship Id="rId6" Type="http://schemas.openxmlformats.org/officeDocument/2006/relationships/fontTable" Target="fontTable.xml"/>
	<Relationship Id="rId5" Type="http://schemas.openxmlformats.org/officeDocument/2006/relationships/webSettings" Target="webSettings.xml"/>
	<Relationship Id="rId4" Type="http://schemas.openxmlformats.org/officeDocument/2006/relationships/settings" Target="settings.xml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andrey</cp:lastModifiedBy>
  <cp:revision>38</cp:revision>
  <dcterms:created xsi:type="dcterms:W3CDTF">2011-09-13T09:29:00Z</dcterms:created>
  <dcterms:modified xsi:type="dcterms:W3CDTF">2012-07-06T07:33:00Z</dcterms:modified>
</cp:coreProperties>
</file>